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996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谈勇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1~16周</w:t>
      </w:r>
    </w:p>
    <w:bookmarkStart w:id="1" w:name="996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中医妇科学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(030302—006)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1,15~16周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（省中）中医九22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中医妇科学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(030302—006)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1,15~16周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（省中）中医九22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